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07" w:rsidRDefault="00240F51">
      <w:pPr>
        <w:widowControl w:val="0"/>
        <w:autoSpaceDE w:val="0"/>
        <w:autoSpaceDN w:val="0"/>
        <w:adjustRightInd w:val="0"/>
        <w:spacing w:after="0"/>
        <w:jc w:val="center"/>
        <w:rPr>
          <w:rFonts w:hAnsi="Algerian" w:cs="Times New Roman"/>
          <w:b/>
          <w:color w:val="000000"/>
          <w:sz w:val="48"/>
          <w:szCs w:val="72"/>
          <w:u w:val="single"/>
          <w:lang w:val="en-IN"/>
        </w:rPr>
      </w:pPr>
      <w:r>
        <w:rPr>
          <w:rFonts w:ascii="Algerian" w:hAnsi="Algerian" w:cs="Times New Roman"/>
          <w:b/>
          <w:color w:val="000000"/>
          <w:sz w:val="48"/>
          <w:szCs w:val="72"/>
          <w:u w:val="single"/>
        </w:rPr>
        <w:t>CURRICULUM-V</w:t>
      </w:r>
      <w:r>
        <w:rPr>
          <w:rFonts w:hAnsi="Algerian" w:cs="Times New Roman"/>
          <w:b/>
          <w:color w:val="000000"/>
          <w:sz w:val="48"/>
          <w:szCs w:val="72"/>
          <w:u w:val="single"/>
          <w:lang w:val="en-IN"/>
        </w:rPr>
        <w:t>ATE</w:t>
      </w:r>
    </w:p>
    <w:p w:rsidR="00C81107" w:rsidRDefault="00FE00AD">
      <w:pPr>
        <w:widowControl w:val="0"/>
        <w:autoSpaceDE w:val="0"/>
        <w:autoSpaceDN w:val="0"/>
        <w:adjustRightInd w:val="0"/>
        <w:spacing w:after="0"/>
        <w:rPr>
          <w:rFonts w:hAnsi="Algerian" w:cs="Times New Roman"/>
          <w:b/>
          <w:color w:val="000000"/>
          <w:sz w:val="48"/>
          <w:szCs w:val="72"/>
          <w:u w:val="single"/>
          <w:lang w:val="en-IN"/>
        </w:rPr>
      </w:pPr>
      <w:r>
        <w:rPr>
          <w:rFonts w:hAnsi="Algerian" w:cs="Times New Roman"/>
          <w:b/>
          <w:color w:val="000000"/>
          <w:sz w:val="48"/>
          <w:szCs w:val="72"/>
          <w:u w:val="single"/>
          <w:lang w:val="en-IN"/>
        </w:rPr>
        <w:t>JASPAL SINGH</w:t>
      </w:r>
    </w:p>
    <w:p w:rsidR="00B87395" w:rsidRDefault="005E2FA0" w:rsidP="00B873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  <w:r>
        <w:rPr>
          <w:rFonts w:ascii="Times New Roman" w:hAnsi="Times New Roman" w:cs="Times New Roman"/>
          <w:color w:val="000000"/>
          <w:sz w:val="30"/>
        </w:rPr>
        <w:t>Guniyana Road</w:t>
      </w:r>
    </w:p>
    <w:p w:rsidR="005E2FA0" w:rsidRDefault="005E2FA0" w:rsidP="00B873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  <w:r>
        <w:rPr>
          <w:rFonts w:ascii="Times New Roman" w:hAnsi="Times New Roman" w:cs="Times New Roman"/>
          <w:color w:val="000000"/>
          <w:sz w:val="30"/>
        </w:rPr>
        <w:t>Nissing, Karnal</w:t>
      </w:r>
    </w:p>
    <w:p w:rsidR="00B87395" w:rsidRDefault="005E2FA0" w:rsidP="00B873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  <w:r>
        <w:rPr>
          <w:rFonts w:ascii="Times New Roman" w:hAnsi="Times New Roman" w:cs="Times New Roman"/>
          <w:color w:val="000000"/>
          <w:sz w:val="30"/>
        </w:rPr>
        <w:t>Pin: 132024, Haryana, India</w:t>
      </w:r>
    </w:p>
    <w:p w:rsidR="00B87395" w:rsidRDefault="00B87395" w:rsidP="00B873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  <w:r>
        <w:rPr>
          <w:rFonts w:ascii="Times New Roman" w:hAnsi="Times New Roman" w:cs="Times New Roman"/>
          <w:color w:val="000000"/>
          <w:sz w:val="30"/>
        </w:rPr>
        <w:t>Mobile No:- +9</w:t>
      </w:r>
      <w:r w:rsidR="00FE00AD">
        <w:rPr>
          <w:rFonts w:ascii="Times New Roman" w:hAnsi="Times New Roman" w:cs="Times New Roman"/>
          <w:color w:val="000000"/>
          <w:sz w:val="30"/>
          <w:lang w:val="en-IN"/>
        </w:rPr>
        <w:t>1 7027351364</w:t>
      </w:r>
    </w:p>
    <w:p w:rsidR="00C81107" w:rsidRPr="00B87395" w:rsidRDefault="00B873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  <w:r>
        <w:rPr>
          <w:rFonts w:ascii="Times New Roman" w:hAnsi="Times New Roman" w:cs="Times New Roman"/>
          <w:color w:val="000000"/>
          <w:sz w:val="30"/>
        </w:rPr>
        <w:t>E-mail</w:t>
      </w:r>
      <w:r>
        <w:rPr>
          <w:rFonts w:ascii="Times New Roman" w:hAnsi="Times New Roman" w:cs="Times New Roman"/>
          <w:color w:val="000000"/>
          <w:sz w:val="30"/>
          <w:lang w:val="en-IN"/>
        </w:rPr>
        <w:t xml:space="preserve">- </w:t>
      </w:r>
      <w:r w:rsidR="00157B4A">
        <w:rPr>
          <w:rFonts w:ascii="Times New Roman" w:hAnsi="Times New Roman" w:cs="Times New Roman"/>
          <w:color w:val="000000"/>
          <w:sz w:val="30"/>
          <w:lang w:val="en-IN"/>
        </w:rPr>
        <w:t xml:space="preserve"> jaspalcheema</w:t>
      </w:r>
      <w:r w:rsidR="00FE00AD">
        <w:rPr>
          <w:rFonts w:ascii="Times New Roman" w:hAnsi="Times New Roman" w:cs="Times New Roman"/>
          <w:color w:val="000000"/>
          <w:sz w:val="30"/>
          <w:lang w:val="en-IN"/>
        </w:rPr>
        <w:t>1984</w:t>
      </w:r>
      <w:r w:rsidRPr="00FE00AD">
        <w:rPr>
          <w:rFonts w:ascii="Times New Roman" w:hAnsi="Times New Roman" w:cs="Times New Roman"/>
          <w:b/>
          <w:sz w:val="30"/>
        </w:rPr>
        <w:t>@</w:t>
      </w:r>
      <w:r w:rsidR="00FE00AD">
        <w:rPr>
          <w:rFonts w:ascii="Times New Roman" w:hAnsi="Times New Roman" w:cs="Times New Roman"/>
          <w:b/>
          <w:sz w:val="30"/>
        </w:rPr>
        <w:t>icloud.com</w:t>
      </w:r>
    </w:p>
    <w:p w:rsidR="00C81107" w:rsidRDefault="00C811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30"/>
        </w:rPr>
      </w:pPr>
    </w:p>
    <w:p w:rsidR="00C81107" w:rsidRDefault="00240F51">
      <w:pPr>
        <w:widowControl w:val="0"/>
        <w:shd w:val="clear" w:color="auto" w:fill="00000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  <w:lang w:val="en-GB"/>
        </w:rPr>
        <w:t>Carrer Objective</w:t>
      </w: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81107" w:rsidRDefault="00CA43AA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To </w:t>
      </w:r>
      <w:r>
        <w:rPr>
          <w:rFonts w:ascii="Times New Roman" w:hAnsi="Times New Roman" w:cs="Times New Roman"/>
          <w:sz w:val="28"/>
          <w:szCs w:val="32"/>
        </w:rPr>
        <w:t>Pursue</w:t>
      </w:r>
      <w:r w:rsidR="00240F51">
        <w:rPr>
          <w:rFonts w:ascii="Times New Roman" w:hAnsi="Times New Roman" w:cs="Times New Roman"/>
          <w:sz w:val="28"/>
          <w:szCs w:val="32"/>
        </w:rPr>
        <w:t xml:space="preserve"> A Response And Challenging Career In An Organization With Technical Environment And Good Career Growth Where I Can Work As Team Player &amp; Contribute To Organization With The Best Of My Ability</w:t>
      </w:r>
      <w:r w:rsidR="00240F51">
        <w:rPr>
          <w:sz w:val="32"/>
          <w:szCs w:val="32"/>
        </w:rPr>
        <w:t>.</w:t>
      </w:r>
    </w:p>
    <w:p w:rsidR="00C81107" w:rsidRDefault="00C81107">
      <w:pPr>
        <w:pStyle w:val="ListParagraph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240F51">
      <w:pPr>
        <w:widowControl w:val="0"/>
        <w:shd w:val="clear" w:color="auto" w:fill="00000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color w:val="FFFFFF"/>
          <w:sz w:val="28"/>
          <w:szCs w:val="28"/>
          <w:lang w:val="en-GB"/>
        </w:rPr>
        <w:t>Educational Qualification</w:t>
      </w:r>
    </w:p>
    <w:p w:rsidR="00C81107" w:rsidRDefault="00C81107">
      <w:pPr>
        <w:pStyle w:val="ListParagraph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FE00AD" w:rsidRDefault="00FE00A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18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Diploma</w:t>
      </w:r>
      <w:r w:rsidR="005E2FA0">
        <w:rPr>
          <w:rFonts w:ascii="Times New Roman" w:hAnsi="Times New Roman" w:cs="Times New Roman"/>
          <w:color w:val="000000"/>
          <w:sz w:val="28"/>
          <w:szCs w:val="24"/>
        </w:rPr>
        <w:t xml:space="preserve"> of C</w:t>
      </w:r>
      <w:r w:rsidR="00CB6845">
        <w:rPr>
          <w:rFonts w:ascii="Times New Roman" w:hAnsi="Times New Roman" w:cs="Times New Roman"/>
          <w:color w:val="000000"/>
          <w:sz w:val="28"/>
          <w:szCs w:val="24"/>
        </w:rPr>
        <w:t>ertified Industrial &amp; Professional Accountant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from IFCA  Institute of  Finance &amp; Computer Accounting</w:t>
      </w:r>
      <w:r w:rsidR="00CB6845">
        <w:rPr>
          <w:rFonts w:ascii="Times New Roman" w:hAnsi="Times New Roman" w:cs="Times New Roman"/>
          <w:color w:val="000000"/>
          <w:sz w:val="28"/>
          <w:szCs w:val="24"/>
        </w:rPr>
        <w:t xml:space="preserve"> in 2020 with A grade.</w:t>
      </w:r>
    </w:p>
    <w:p w:rsidR="00CB6845" w:rsidRPr="00CB6845" w:rsidRDefault="00CB6845" w:rsidP="00CB684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18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12</w:t>
      </w:r>
      <w:r>
        <w:rPr>
          <w:rFonts w:ascii="Times New Roman" w:hAnsi="Times New Roman" w:cs="Times New Roman"/>
          <w:color w:val="000000"/>
          <w:sz w:val="28"/>
          <w:szCs w:val="24"/>
          <w:vertAlign w:val="superscript"/>
        </w:rPr>
        <w:t xml:space="preserve">th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Passed from </w:t>
      </w:r>
      <w:r>
        <w:rPr>
          <w:rFonts w:ascii="Times New Roman" w:hAnsi="Times New Roman" w:cs="Times New Roman"/>
          <w:color w:val="000000"/>
          <w:sz w:val="28"/>
          <w:szCs w:val="24"/>
          <w:lang w:val="en-IN"/>
        </w:rPr>
        <w:t>Central Board of School Education in 2019 with 65.6%.</w:t>
      </w:r>
    </w:p>
    <w:p w:rsidR="00C81107" w:rsidRDefault="00240F5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18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10</w:t>
      </w:r>
      <w:r>
        <w:rPr>
          <w:rFonts w:ascii="Times New Roman" w:hAnsi="Times New Roman" w:cs="Times New Roman"/>
          <w:color w:val="000000"/>
          <w:sz w:val="28"/>
          <w:szCs w:val="24"/>
          <w:vertAlign w:val="superscript"/>
        </w:rPr>
        <w:t>th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CA43AA">
        <w:rPr>
          <w:rFonts w:ascii="Times New Roman" w:hAnsi="Times New Roman" w:cs="Times New Roman"/>
          <w:color w:val="000000"/>
          <w:sz w:val="28"/>
          <w:szCs w:val="24"/>
        </w:rPr>
        <w:t>Passed from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CA43AA">
        <w:rPr>
          <w:rFonts w:ascii="Times New Roman" w:hAnsi="Times New Roman" w:cs="Times New Roman"/>
          <w:color w:val="000000"/>
          <w:sz w:val="28"/>
          <w:szCs w:val="24"/>
          <w:lang w:val="en-IN"/>
        </w:rPr>
        <w:t>Central Board of School Education</w:t>
      </w:r>
      <w:r w:rsidR="00FE00AD">
        <w:rPr>
          <w:rFonts w:ascii="Times New Roman" w:hAnsi="Times New Roman" w:cs="Times New Roman"/>
          <w:color w:val="000000"/>
          <w:sz w:val="28"/>
          <w:szCs w:val="24"/>
        </w:rPr>
        <w:t xml:space="preserve"> in 2017 with 79.8%.</w:t>
      </w:r>
    </w:p>
    <w:p w:rsidR="00CA43AA" w:rsidRPr="00CA43AA" w:rsidRDefault="00CA43AA" w:rsidP="00CA43AA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20" w:hanging="180"/>
        <w:rPr>
          <w:rFonts w:ascii="Times New Roman" w:hAnsi="Times New Roman" w:cs="Times New Roman"/>
          <w:color w:val="000000"/>
          <w:sz w:val="28"/>
          <w:szCs w:val="24"/>
        </w:rPr>
      </w:pPr>
      <w:r w:rsidRPr="00CA43AA">
        <w:rPr>
          <w:rFonts w:ascii="Times New Roman" w:hAnsi="Times New Roman" w:cs="Times New Roman"/>
          <w:sz w:val="28"/>
          <w:szCs w:val="28"/>
          <w:shd w:val="clear" w:color="auto" w:fill="FFFFFF"/>
        </w:rPr>
        <w:t>The International English Language Testing System</w:t>
      </w:r>
      <w:r w:rsidRPr="00CA43AA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CA43AA">
        <w:rPr>
          <w:rFonts w:ascii="Times New Roman" w:hAnsi="Times New Roman" w:cs="Times New Roman"/>
          <w:sz w:val="28"/>
          <w:szCs w:val="24"/>
        </w:rPr>
        <w:t>qualified</w:t>
      </w:r>
      <w:r w:rsidR="00FE00AD">
        <w:rPr>
          <w:rFonts w:ascii="Times New Roman" w:hAnsi="Times New Roman" w:cs="Times New Roman"/>
          <w:color w:val="000000"/>
          <w:sz w:val="28"/>
          <w:szCs w:val="24"/>
        </w:rPr>
        <w:t>: 24-OCT</w:t>
      </w:r>
      <w:r w:rsidR="00CB6845">
        <w:rPr>
          <w:rFonts w:ascii="Times New Roman" w:hAnsi="Times New Roman" w:cs="Times New Roman"/>
          <w:color w:val="000000"/>
          <w:sz w:val="28"/>
          <w:szCs w:val="24"/>
        </w:rPr>
        <w:t>OBER</w:t>
      </w:r>
      <w:r w:rsidR="00B87395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FE00AD">
        <w:rPr>
          <w:rFonts w:ascii="Times New Roman" w:hAnsi="Times New Roman" w:cs="Times New Roman"/>
          <w:color w:val="000000"/>
          <w:sz w:val="28"/>
          <w:szCs w:val="24"/>
        </w:rPr>
        <w:t>2020</w:t>
      </w:r>
    </w:p>
    <w:p w:rsidR="00C81107" w:rsidRDefault="00240F51">
      <w:pPr>
        <w:pStyle w:val="ListParagraph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Expiry:- </w:t>
      </w:r>
      <w:r w:rsidR="00FE00AD">
        <w:rPr>
          <w:rFonts w:ascii="Times New Roman" w:hAnsi="Times New Roman" w:cs="Times New Roman"/>
          <w:color w:val="000000"/>
          <w:sz w:val="28"/>
          <w:szCs w:val="24"/>
        </w:rPr>
        <w:t>24-OCT</w:t>
      </w:r>
      <w:r w:rsidR="00CB6845">
        <w:rPr>
          <w:rFonts w:ascii="Times New Roman" w:hAnsi="Times New Roman" w:cs="Times New Roman"/>
          <w:color w:val="000000"/>
          <w:sz w:val="28"/>
          <w:szCs w:val="24"/>
        </w:rPr>
        <w:t>OBER</w:t>
      </w:r>
      <w:r w:rsidR="008A27AF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FE00AD">
        <w:rPr>
          <w:rFonts w:ascii="Times New Roman" w:hAnsi="Times New Roman" w:cs="Times New Roman"/>
          <w:color w:val="000000"/>
          <w:sz w:val="28"/>
          <w:szCs w:val="24"/>
        </w:rPr>
        <w:t>2022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CA43AA">
        <w:rPr>
          <w:rFonts w:ascii="Times New Roman" w:hAnsi="Times New Roman" w:cs="Times New Roman"/>
          <w:color w:val="000000"/>
          <w:sz w:val="28"/>
          <w:szCs w:val="24"/>
        </w:rPr>
        <w:t>(</w:t>
      </w:r>
      <w:r w:rsidR="00CA43AA" w:rsidRPr="00301A5B">
        <w:rPr>
          <w:rFonts w:ascii="Times New Roman" w:eastAsia="Lustria" w:hAnsi="Times New Roman" w:cs="Times New Roman"/>
          <w:sz w:val="30"/>
          <w:szCs w:val="30"/>
        </w:rPr>
        <w:t xml:space="preserve"> </w:t>
      </w:r>
      <w:r w:rsidR="00CA43AA">
        <w:rPr>
          <w:rFonts w:ascii="Times New Roman" w:eastAsia="Lustria" w:hAnsi="Times New Roman" w:cs="Times New Roman"/>
          <w:sz w:val="30"/>
          <w:szCs w:val="30"/>
        </w:rPr>
        <w:t xml:space="preserve">Overall </w:t>
      </w:r>
      <w:r w:rsidR="00B87395">
        <w:rPr>
          <w:rFonts w:ascii="Times New Roman" w:eastAsia="Lustria" w:hAnsi="Times New Roman" w:cs="Times New Roman"/>
          <w:sz w:val="30"/>
          <w:szCs w:val="30"/>
        </w:rPr>
        <w:t xml:space="preserve">6.0 </w:t>
      </w:r>
      <w:r w:rsidR="00CA43AA">
        <w:rPr>
          <w:rFonts w:ascii="Times New Roman" w:eastAsia="Lustria" w:hAnsi="Times New Roman" w:cs="Times New Roman"/>
          <w:sz w:val="30"/>
          <w:szCs w:val="30"/>
        </w:rPr>
        <w:t xml:space="preserve">bands. </w:t>
      </w:r>
      <w:r w:rsidR="00CB6845">
        <w:rPr>
          <w:rFonts w:ascii="Times New Roman" w:eastAsia="Lustria" w:hAnsi="Times New Roman" w:cs="Times New Roman"/>
          <w:sz w:val="30"/>
          <w:szCs w:val="30"/>
        </w:rPr>
        <w:t>Individual scores are- L-6.5</w:t>
      </w:r>
      <w:r w:rsidR="00CA43AA" w:rsidRPr="00301A5B">
        <w:rPr>
          <w:rFonts w:ascii="Times New Roman" w:eastAsia="Lustria" w:hAnsi="Times New Roman" w:cs="Times New Roman"/>
          <w:sz w:val="30"/>
          <w:szCs w:val="30"/>
        </w:rPr>
        <w:t xml:space="preserve">, </w:t>
      </w:r>
      <w:r w:rsidR="00FE00AD">
        <w:rPr>
          <w:rFonts w:ascii="Times New Roman" w:eastAsia="Lustria" w:hAnsi="Times New Roman" w:cs="Times New Roman"/>
          <w:sz w:val="30"/>
          <w:szCs w:val="30"/>
        </w:rPr>
        <w:t>R-5.5, W-6.0, S-6</w:t>
      </w:r>
      <w:r w:rsidR="00CA43AA" w:rsidRPr="00301A5B">
        <w:rPr>
          <w:rFonts w:ascii="Times New Roman" w:eastAsia="Lustria" w:hAnsi="Times New Roman" w:cs="Times New Roman"/>
          <w:sz w:val="30"/>
          <w:szCs w:val="30"/>
        </w:rPr>
        <w:t>.0.</w:t>
      </w:r>
      <w:r w:rsidR="00CA43AA">
        <w:rPr>
          <w:rFonts w:ascii="Times New Roman" w:eastAsia="Lustria" w:hAnsi="Times New Roman" w:cs="Times New Roman"/>
          <w:sz w:val="30"/>
          <w:szCs w:val="30"/>
        </w:rPr>
        <w:t>)</w:t>
      </w:r>
    </w:p>
    <w:p w:rsidR="00C81107" w:rsidRDefault="00C81107">
      <w:pPr>
        <w:pStyle w:val="ListParagraph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240F51">
      <w:pPr>
        <w:pStyle w:val="ListParagraph"/>
        <w:widowControl w:val="0"/>
        <w:shd w:val="clear" w:color="auto" w:fill="000000"/>
        <w:autoSpaceDE w:val="0"/>
        <w:autoSpaceDN w:val="0"/>
        <w:adjustRightInd w:val="0"/>
        <w:spacing w:after="0" w:line="240" w:lineRule="auto"/>
        <w:ind w:left="1530" w:hanging="1530"/>
        <w:rPr>
          <w:rFonts w:ascii="Times New Roman" w:hAnsi="Times New Roman" w:cs="Times New Roman"/>
          <w:b/>
          <w:color w:val="FFFFFF"/>
          <w:sz w:val="28"/>
          <w:szCs w:val="24"/>
        </w:rPr>
      </w:pPr>
      <w:r>
        <w:rPr>
          <w:rFonts w:ascii="Times New Roman" w:hAnsi="Times New Roman" w:cs="Times New Roman"/>
          <w:b/>
          <w:color w:val="FFFFFF"/>
          <w:sz w:val="28"/>
          <w:szCs w:val="24"/>
        </w:rPr>
        <w:t xml:space="preserve">  Strength</w:t>
      </w:r>
    </w:p>
    <w:p w:rsidR="00C81107" w:rsidRDefault="00C81107">
      <w:pPr>
        <w:pStyle w:val="ListParagraph"/>
        <w:widowControl w:val="0"/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240F51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Calm temperament in adverse situation.</w:t>
      </w:r>
    </w:p>
    <w:p w:rsidR="00C81107" w:rsidRDefault="00240F51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Ability to adapt to new Situation.</w:t>
      </w:r>
    </w:p>
    <w:p w:rsidR="00C81107" w:rsidRDefault="00240F51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Positive and ever learning attitude.</w:t>
      </w:r>
    </w:p>
    <w:p w:rsidR="00CA43AA" w:rsidRDefault="00CA43AA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Analytical mindset.</w:t>
      </w:r>
    </w:p>
    <w:p w:rsidR="00CA43AA" w:rsidRDefault="00CA43AA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Curious about new things.</w:t>
      </w:r>
    </w:p>
    <w:p w:rsidR="00CA43AA" w:rsidRDefault="00CA43AA" w:rsidP="00CA43AA">
      <w:pPr>
        <w:widowControl w:val="0"/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CA43AA" w:rsidRPr="00CA43AA" w:rsidRDefault="00CA43AA" w:rsidP="00CA43AA">
      <w:pPr>
        <w:widowControl w:val="0"/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240F51">
      <w:pPr>
        <w:pStyle w:val="ListParagraph"/>
        <w:widowControl w:val="0"/>
        <w:shd w:val="clear" w:color="auto" w:fill="000000"/>
        <w:autoSpaceDE w:val="0"/>
        <w:autoSpaceDN w:val="0"/>
        <w:adjustRightInd w:val="0"/>
        <w:spacing w:after="0" w:line="240" w:lineRule="auto"/>
        <w:ind w:left="1530" w:hanging="1530"/>
        <w:rPr>
          <w:rFonts w:ascii="Times New Roman" w:hAnsi="Times New Roman" w:cs="Times New Roman"/>
          <w:b/>
          <w:color w:val="FFFFFF"/>
          <w:sz w:val="28"/>
          <w:szCs w:val="24"/>
        </w:rPr>
      </w:pPr>
      <w:r>
        <w:rPr>
          <w:rFonts w:ascii="Times New Roman" w:hAnsi="Times New Roman" w:cs="Times New Roman"/>
          <w:b/>
          <w:color w:val="FFFFFF"/>
          <w:sz w:val="28"/>
          <w:szCs w:val="24"/>
        </w:rPr>
        <w:lastRenderedPageBreak/>
        <w:t xml:space="preserve">  Hobbies</w:t>
      </w:r>
    </w:p>
    <w:p w:rsidR="00C81107" w:rsidRDefault="00C81107">
      <w:pPr>
        <w:pStyle w:val="ListParagraph"/>
        <w:widowControl w:val="0"/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CA43AA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Music and reading newspaper.</w:t>
      </w:r>
      <w:r w:rsidR="008A27AF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:rsidR="00C81107" w:rsidRDefault="00240F51">
      <w:pPr>
        <w:pStyle w:val="ListParagraph"/>
        <w:widowControl w:val="0"/>
        <w:numPr>
          <w:ilvl w:val="0"/>
          <w:numId w:val="3"/>
        </w:numPr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hanging="720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Interacted with new persons.</w:t>
      </w:r>
    </w:p>
    <w:p w:rsidR="00CA43AA" w:rsidRDefault="00CA43AA" w:rsidP="00B87395">
      <w:pPr>
        <w:pStyle w:val="ListParagraph"/>
        <w:widowControl w:val="0"/>
        <w:tabs>
          <w:tab w:val="left" w:pos="630"/>
          <w:tab w:val="left" w:pos="990"/>
          <w:tab w:val="left" w:pos="1080"/>
        </w:tabs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 w:cs="Times New Roman"/>
          <w:color w:val="000000"/>
          <w:sz w:val="28"/>
          <w:szCs w:val="24"/>
        </w:rPr>
      </w:pPr>
    </w:p>
    <w:p w:rsidR="00C81107" w:rsidRDefault="00240F51">
      <w:pPr>
        <w:pStyle w:val="ListParagraph"/>
        <w:widowControl w:val="0"/>
        <w:shd w:val="clear" w:color="auto" w:fill="000000"/>
        <w:autoSpaceDE w:val="0"/>
        <w:autoSpaceDN w:val="0"/>
        <w:adjustRightInd w:val="0"/>
        <w:spacing w:after="0" w:line="240" w:lineRule="auto"/>
        <w:ind w:left="1530" w:hanging="1530"/>
        <w:rPr>
          <w:rFonts w:ascii="Times New Roman" w:hAnsi="Times New Roman" w:cs="Times New Roman"/>
          <w:b/>
          <w:color w:val="FFFFFF"/>
          <w:sz w:val="28"/>
          <w:szCs w:val="24"/>
        </w:rPr>
      </w:pPr>
      <w:r>
        <w:rPr>
          <w:rFonts w:ascii="Times New Roman" w:hAnsi="Times New Roman" w:cs="Times New Roman"/>
          <w:b/>
          <w:color w:val="FFFFFF"/>
          <w:sz w:val="28"/>
          <w:szCs w:val="24"/>
        </w:rPr>
        <w:t>Personal Profile</w:t>
      </w: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sz w:val="6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</w:p>
    <w:p w:rsidR="00C81107" w:rsidRDefault="00CA43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hAnsi="Times New Roman" w:cs="Times New Roman"/>
          <w:bCs/>
          <w:color w:val="000000"/>
          <w:sz w:val="28"/>
          <w:lang w:val="en-IN"/>
        </w:rPr>
        <w:t xml:space="preserve">          Father</w:t>
      </w:r>
      <w:r>
        <w:rPr>
          <w:rFonts w:hAnsi="Times New Roman" w:cs="Times New Roman"/>
          <w:bCs/>
          <w:color w:val="000000"/>
          <w:sz w:val="28"/>
          <w:lang w:val="en-IN"/>
        </w:rPr>
        <w:t>’</w:t>
      </w:r>
      <w:r>
        <w:rPr>
          <w:rFonts w:hAnsi="Times New Roman" w:cs="Times New Roman"/>
          <w:bCs/>
          <w:color w:val="000000"/>
          <w:sz w:val="28"/>
          <w:lang w:val="en-IN"/>
        </w:rPr>
        <w:t>s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 Name</w:t>
      </w:r>
      <w:r w:rsidR="00240F51">
        <w:rPr>
          <w:rFonts w:ascii="Times New Roman" w:hAnsi="Times New Roman" w:cs="Times New Roman"/>
          <w:bCs/>
          <w:color w:val="000000"/>
          <w:sz w:val="28"/>
        </w:rPr>
        <w:tab/>
        <w:t>:</w:t>
      </w:r>
      <w:r w:rsidR="00240F51">
        <w:rPr>
          <w:rFonts w:ascii="Times New Roman" w:hAnsi="Times New Roman" w:cs="Times New Roman"/>
          <w:bCs/>
          <w:color w:val="000000"/>
          <w:sz w:val="28"/>
        </w:rPr>
        <w:tab/>
      </w:r>
      <w:r w:rsidR="00CB6845">
        <w:rPr>
          <w:rFonts w:hAnsi="Times New Roman" w:cs="Times New Roman"/>
          <w:bCs/>
          <w:color w:val="000000"/>
          <w:sz w:val="28"/>
          <w:lang w:val="en-IN"/>
        </w:rPr>
        <w:t xml:space="preserve">Manga </w:t>
      </w:r>
      <w:r>
        <w:rPr>
          <w:rFonts w:hAnsi="Times New Roman" w:cs="Times New Roman"/>
          <w:bCs/>
          <w:color w:val="000000"/>
          <w:sz w:val="28"/>
          <w:lang w:val="en-IN"/>
        </w:rPr>
        <w:t>Singh</w:t>
      </w:r>
    </w:p>
    <w:p w:rsidR="00C81107" w:rsidRDefault="00240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         Date Of Birth</w:t>
      </w:r>
      <w:r>
        <w:rPr>
          <w:rFonts w:ascii="Times New Roman" w:hAnsi="Times New Roman" w:cs="Times New Roman"/>
          <w:bCs/>
          <w:color w:val="000000"/>
          <w:sz w:val="28"/>
        </w:rPr>
        <w:tab/>
        <w:t>:</w:t>
      </w:r>
      <w:r>
        <w:rPr>
          <w:rFonts w:ascii="Times New Roman" w:hAnsi="Times New Roman" w:cs="Times New Roman"/>
          <w:bCs/>
          <w:color w:val="000000"/>
          <w:sz w:val="28"/>
        </w:rPr>
        <w:tab/>
      </w:r>
      <w:r w:rsidR="00CB6845">
        <w:rPr>
          <w:rFonts w:ascii="Times New Roman" w:hAnsi="Times New Roman" w:cs="Times New Roman"/>
          <w:bCs/>
          <w:color w:val="000000"/>
          <w:sz w:val="28"/>
          <w:lang w:val="en-IN"/>
        </w:rPr>
        <w:t>01-09-2001</w:t>
      </w:r>
    </w:p>
    <w:p w:rsidR="00C81107" w:rsidRDefault="00240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         Gender</w:t>
      </w:r>
      <w:r>
        <w:rPr>
          <w:rFonts w:ascii="Times New Roman" w:hAnsi="Times New Roman" w:cs="Times New Roman"/>
          <w:bCs/>
          <w:color w:val="000000"/>
          <w:sz w:val="28"/>
        </w:rPr>
        <w:tab/>
      </w:r>
      <w:r>
        <w:rPr>
          <w:rFonts w:ascii="Times New Roman" w:hAnsi="Times New Roman" w:cs="Times New Roman"/>
          <w:bCs/>
          <w:color w:val="000000"/>
          <w:sz w:val="28"/>
        </w:rPr>
        <w:tab/>
        <w:t>:</w:t>
      </w:r>
      <w:r>
        <w:rPr>
          <w:rFonts w:ascii="Times New Roman" w:hAnsi="Times New Roman" w:cs="Times New Roman"/>
          <w:bCs/>
          <w:color w:val="000000"/>
          <w:sz w:val="28"/>
        </w:rPr>
        <w:tab/>
      </w:r>
      <w:r w:rsidR="00CB6845">
        <w:rPr>
          <w:rFonts w:ascii="Times New Roman" w:hAnsi="Times New Roman" w:cs="Times New Roman"/>
          <w:bCs/>
          <w:color w:val="000000"/>
          <w:sz w:val="28"/>
        </w:rPr>
        <w:t>M</w:t>
      </w:r>
      <w:r w:rsidR="00CA43AA">
        <w:rPr>
          <w:rFonts w:ascii="Times New Roman" w:hAnsi="Times New Roman" w:cs="Times New Roman"/>
          <w:bCs/>
          <w:color w:val="000000"/>
          <w:sz w:val="28"/>
        </w:rPr>
        <w:t>ale</w:t>
      </w:r>
    </w:p>
    <w:p w:rsidR="00C81107" w:rsidRDefault="00240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         Languages Known</w:t>
      </w:r>
      <w:r>
        <w:rPr>
          <w:rFonts w:ascii="Times New Roman" w:hAnsi="Times New Roman" w:cs="Times New Roman"/>
          <w:bCs/>
          <w:color w:val="000000"/>
          <w:sz w:val="28"/>
        </w:rPr>
        <w:tab/>
        <w:t>:</w:t>
      </w:r>
      <w:r>
        <w:rPr>
          <w:rFonts w:ascii="Times New Roman" w:hAnsi="Times New Roman" w:cs="Times New Roman"/>
          <w:bCs/>
          <w:color w:val="000000"/>
          <w:sz w:val="28"/>
        </w:rPr>
        <w:tab/>
      </w:r>
      <w:r w:rsidR="00CB6845">
        <w:rPr>
          <w:rFonts w:ascii="Times New Roman" w:hAnsi="Times New Roman" w:cs="Times New Roman"/>
          <w:bCs/>
          <w:color w:val="000000"/>
          <w:sz w:val="28"/>
        </w:rPr>
        <w:t>Hindi, English</w:t>
      </w:r>
    </w:p>
    <w:p w:rsidR="00C81107" w:rsidRDefault="00240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         Marital Status</w:t>
      </w:r>
      <w:r>
        <w:rPr>
          <w:rFonts w:ascii="Times New Roman" w:hAnsi="Times New Roman" w:cs="Times New Roman"/>
          <w:bCs/>
          <w:color w:val="000000"/>
          <w:sz w:val="28"/>
        </w:rPr>
        <w:tab/>
        <w:t>:</w:t>
      </w:r>
      <w:r>
        <w:rPr>
          <w:rFonts w:ascii="Times New Roman" w:hAnsi="Times New Roman" w:cs="Times New Roman"/>
          <w:bCs/>
          <w:color w:val="000000"/>
          <w:sz w:val="28"/>
        </w:rPr>
        <w:tab/>
      </w:r>
      <w:r w:rsidR="00CA43AA">
        <w:rPr>
          <w:rFonts w:ascii="Times New Roman" w:hAnsi="Times New Roman" w:cs="Times New Roman"/>
          <w:bCs/>
          <w:color w:val="000000"/>
          <w:sz w:val="28"/>
        </w:rPr>
        <w:t>Un-m</w:t>
      </w:r>
      <w:r>
        <w:rPr>
          <w:rFonts w:ascii="Times New Roman" w:hAnsi="Times New Roman" w:cs="Times New Roman"/>
          <w:bCs/>
          <w:color w:val="000000"/>
          <w:sz w:val="28"/>
        </w:rPr>
        <w:t>arried</w:t>
      </w: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</w:rPr>
      </w:pPr>
    </w:p>
    <w:p w:rsidR="00C81107" w:rsidRDefault="00240F51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I here by declare that all information furnished above is true and correct to the best of my knowledge.</w:t>
      </w:r>
    </w:p>
    <w:p w:rsidR="00C81107" w:rsidRDefault="00C81107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/>
        <w:ind w:left="1260" w:hanging="99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81107" w:rsidRDefault="00C811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</w:p>
    <w:p w:rsidR="00C81107" w:rsidRDefault="00240F5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lgerian" w:eastAsia="Arial Unicode MS" w:hAnsi="Algerian" w:cs="Times New Roman"/>
          <w:b/>
          <w:bCs/>
          <w:color w:val="000000"/>
          <w:sz w:val="16"/>
          <w:szCs w:val="24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</w:p>
    <w:p w:rsidR="00C81107" w:rsidRDefault="00240F51">
      <w:pPr>
        <w:rPr>
          <w:sz w:val="38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ab/>
      </w:r>
    </w:p>
    <w:sectPr w:rsidR="00C81107" w:rsidSect="00C81107">
      <w:pgSz w:w="12240" w:h="15840"/>
      <w:pgMar w:top="63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DA0" w:rsidRDefault="006B4DA0">
      <w:pPr>
        <w:spacing w:line="240" w:lineRule="auto"/>
      </w:pPr>
      <w:r>
        <w:separator/>
      </w:r>
    </w:p>
  </w:endnote>
  <w:endnote w:type="continuationSeparator" w:id="1">
    <w:p w:rsidR="006B4DA0" w:rsidRDefault="006B4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stri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DA0" w:rsidRDefault="006B4DA0">
      <w:pPr>
        <w:spacing w:after="0"/>
      </w:pPr>
      <w:r>
        <w:separator/>
      </w:r>
    </w:p>
  </w:footnote>
  <w:footnote w:type="continuationSeparator" w:id="1">
    <w:p w:rsidR="006B4DA0" w:rsidRDefault="006B4DA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000012"/>
    <w:multiLevelType w:val="multilevel"/>
    <w:tmpl w:val="0000001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8F7"/>
    <w:rsid w:val="00157B4A"/>
    <w:rsid w:val="00184B68"/>
    <w:rsid w:val="001C7F02"/>
    <w:rsid w:val="00240F51"/>
    <w:rsid w:val="002E442D"/>
    <w:rsid w:val="003E6E9A"/>
    <w:rsid w:val="005E2FA0"/>
    <w:rsid w:val="00672E96"/>
    <w:rsid w:val="006B4DA0"/>
    <w:rsid w:val="007956CB"/>
    <w:rsid w:val="008A27AF"/>
    <w:rsid w:val="00904AC1"/>
    <w:rsid w:val="00941F6E"/>
    <w:rsid w:val="009717B6"/>
    <w:rsid w:val="009A40AC"/>
    <w:rsid w:val="009D3D92"/>
    <w:rsid w:val="00A80A53"/>
    <w:rsid w:val="00A96855"/>
    <w:rsid w:val="00AA0538"/>
    <w:rsid w:val="00AA09C2"/>
    <w:rsid w:val="00B87395"/>
    <w:rsid w:val="00BB0932"/>
    <w:rsid w:val="00C21F3C"/>
    <w:rsid w:val="00C81107"/>
    <w:rsid w:val="00CA43AA"/>
    <w:rsid w:val="00CB6845"/>
    <w:rsid w:val="00CC5C56"/>
    <w:rsid w:val="00CF6C93"/>
    <w:rsid w:val="00D85311"/>
    <w:rsid w:val="00DC38F7"/>
    <w:rsid w:val="00F00FB0"/>
    <w:rsid w:val="00F837B4"/>
    <w:rsid w:val="00FE00AD"/>
    <w:rsid w:val="0A665920"/>
    <w:rsid w:val="4A1D415B"/>
    <w:rsid w:val="4FB6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10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rsid w:val="00C8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11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1107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rsid w:val="00C81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manpreet_krl</cp:lastModifiedBy>
  <cp:revision>2</cp:revision>
  <cp:lastPrinted>2016-07-12T06:44:00Z</cp:lastPrinted>
  <dcterms:created xsi:type="dcterms:W3CDTF">2022-03-10T05:04:00Z</dcterms:created>
  <dcterms:modified xsi:type="dcterms:W3CDTF">2022-03-10T05:04:00Z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817FCF2718814158BA1B3343AE5A76EC</vt:lpwstr>
  </property>
</Properties>
</file>